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0B1068C7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0D0D06">
        <w:rPr>
          <w:b/>
          <w:sz w:val="32"/>
        </w:rPr>
        <w:t>Pitjantjatjara</w:t>
      </w:r>
    </w:p>
    <w:p w14:paraId="48894E6E" w14:textId="5965A6C2" w:rsidR="00240DD1" w:rsidRPr="008F1C50" w:rsidRDefault="00F710C1" w:rsidP="00135296">
      <w:pPr>
        <w:rPr>
          <w:b/>
        </w:rPr>
      </w:pPr>
      <w:r>
        <w:rPr>
          <w:b/>
        </w:rPr>
        <w:t>Differences between Income Management and enhanced Income Management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600F2872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  <w:sz w:val="28"/>
          <w:szCs w:val="28"/>
        </w:rPr>
      </w:pPr>
      <w:proofErr w:type="spellStart"/>
      <w:r w:rsidRPr="00BE7A4B">
        <w:rPr>
          <w:rFonts w:cs="Arial"/>
          <w:b/>
          <w:bCs/>
          <w:color w:val="000000" w:themeColor="text1"/>
          <w:sz w:val="28"/>
          <w:szCs w:val="28"/>
        </w:rPr>
        <w:t>Yaaltji-yaaltji</w:t>
      </w:r>
      <w:proofErr w:type="spellEnd"/>
      <w:r w:rsidRPr="00BE7A4B">
        <w:rPr>
          <w:rFonts w:cs="Arial"/>
          <w:b/>
          <w:bCs/>
          <w:color w:val="000000" w:themeColor="text1"/>
          <w:sz w:val="28"/>
          <w:szCs w:val="28"/>
        </w:rPr>
        <w:t xml:space="preserve"> Income Management </w:t>
      </w:r>
      <w:proofErr w:type="spellStart"/>
      <w:r w:rsidRPr="00BE7A4B">
        <w:rPr>
          <w:rFonts w:cs="Arial"/>
          <w:b/>
          <w:bCs/>
          <w:color w:val="000000" w:themeColor="text1"/>
          <w:sz w:val="28"/>
          <w:szCs w:val="28"/>
        </w:rPr>
        <w:t>munu</w:t>
      </w:r>
      <w:proofErr w:type="spellEnd"/>
      <w:r w:rsidRPr="00BE7A4B">
        <w:rPr>
          <w:rFonts w:cs="Arial"/>
          <w:b/>
          <w:bCs/>
          <w:color w:val="000000" w:themeColor="text1"/>
          <w:sz w:val="28"/>
          <w:szCs w:val="28"/>
        </w:rPr>
        <w:t xml:space="preserve"> enhanced Income Management </w:t>
      </w:r>
      <w:proofErr w:type="spellStart"/>
      <w:r w:rsidRPr="00BE7A4B">
        <w:rPr>
          <w:rFonts w:cs="Arial"/>
          <w:b/>
          <w:bCs/>
          <w:color w:val="000000" w:themeColor="text1"/>
          <w:sz w:val="28"/>
          <w:szCs w:val="28"/>
        </w:rPr>
        <w:t>lipula</w:t>
      </w:r>
      <w:proofErr w:type="spellEnd"/>
      <w:r w:rsidRPr="00BE7A4B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E7A4B">
        <w:rPr>
          <w:rFonts w:cs="Arial"/>
          <w:b/>
          <w:bCs/>
          <w:color w:val="000000" w:themeColor="text1"/>
          <w:sz w:val="28"/>
          <w:szCs w:val="28"/>
        </w:rPr>
        <w:t>wiya</w:t>
      </w:r>
      <w:proofErr w:type="spellEnd"/>
    </w:p>
    <w:p w14:paraId="344560BD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BE7A4B">
        <w:rPr>
          <w:rFonts w:cs="Arial"/>
          <w:color w:val="000000" w:themeColor="text1"/>
        </w:rPr>
        <w:t>Tjingu</w:t>
      </w:r>
      <w:r w:rsidRPr="00BE7A4B">
        <w:rPr>
          <w:rFonts w:cs="Arial"/>
          <w:color w:val="000000" w:themeColor="text1"/>
          <w:u w:val="single"/>
        </w:rPr>
        <w:t>r</w:t>
      </w:r>
      <w:r w:rsidRPr="00BE7A4B">
        <w:rPr>
          <w:rFonts w:cs="Arial"/>
          <w:color w:val="000000" w:themeColor="text1"/>
        </w:rPr>
        <w:t xml:space="preserve">u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Income Management </w:t>
      </w:r>
      <w:proofErr w:type="spellStart"/>
      <w:r w:rsidRPr="00BE7A4B">
        <w:rPr>
          <w:rFonts w:cs="Arial"/>
          <w:color w:val="000000" w:themeColor="text1"/>
        </w:rPr>
        <w:t>lipula</w:t>
      </w:r>
      <w:r w:rsidRPr="00BE7A4B">
        <w:rPr>
          <w:rFonts w:cs="Arial"/>
          <w:color w:val="000000" w:themeColor="text1"/>
          <w:u w:val="single"/>
        </w:rPr>
        <w:t>n</w:t>
      </w:r>
      <w:r w:rsidRPr="00BE7A4B">
        <w:rPr>
          <w:rFonts w:cs="Arial"/>
          <w:color w:val="000000" w:themeColor="text1"/>
        </w:rPr>
        <w:t>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munun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BasicsCard-pangka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tjuwangka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kutjupa-kutjupa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tjuta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payamilalpai</w:t>
      </w:r>
      <w:proofErr w:type="spellEnd"/>
      <w:r w:rsidRPr="00BE7A4B">
        <w:rPr>
          <w:rFonts w:cs="Arial"/>
          <w:color w:val="000000" w:themeColor="text1"/>
        </w:rPr>
        <w:t xml:space="preserve">, bills </w:t>
      </w:r>
      <w:proofErr w:type="spellStart"/>
      <w:r w:rsidRPr="00BE7A4B">
        <w:rPr>
          <w:rFonts w:cs="Arial"/>
          <w:color w:val="000000" w:themeColor="text1"/>
        </w:rPr>
        <w:t>payamilalpai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munu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nyakupai</w:t>
      </w:r>
      <w:proofErr w:type="spellEnd"/>
      <w:r w:rsidRPr="00BE7A4B">
        <w:rPr>
          <w:rFonts w:cs="Arial"/>
          <w:color w:val="000000" w:themeColor="text1"/>
        </w:rPr>
        <w:t xml:space="preserve"> ATM-</w:t>
      </w:r>
      <w:proofErr w:type="spellStart"/>
      <w:r w:rsidRPr="00BE7A4B">
        <w:rPr>
          <w:rFonts w:cs="Arial"/>
          <w:color w:val="000000" w:themeColor="text1"/>
        </w:rPr>
        <w:t>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nyuntumpa</w:t>
      </w:r>
      <w:proofErr w:type="spellEnd"/>
      <w:r w:rsidRPr="00BE7A4B">
        <w:rPr>
          <w:rFonts w:cs="Arial"/>
          <w:color w:val="000000" w:themeColor="text1"/>
        </w:rPr>
        <w:t xml:space="preserve"> balance.</w:t>
      </w:r>
    </w:p>
    <w:p w14:paraId="649D00A9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BE7A4B">
        <w:rPr>
          <w:rFonts w:cs="Arial"/>
          <w:color w:val="000000" w:themeColor="text1"/>
        </w:rPr>
        <w:t xml:space="preserve">Ka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ninti</w:t>
      </w:r>
      <w:proofErr w:type="spellEnd"/>
      <w:r w:rsidRPr="00BE7A4B">
        <w:rPr>
          <w:rFonts w:cs="Arial"/>
          <w:color w:val="000000" w:themeColor="text1"/>
        </w:rPr>
        <w:t xml:space="preserve"> enhance Income Management-</w:t>
      </w:r>
      <w:proofErr w:type="spellStart"/>
      <w:r w:rsidRPr="00BE7A4B">
        <w:rPr>
          <w:rFonts w:cs="Arial"/>
          <w:color w:val="000000" w:themeColor="text1"/>
        </w:rPr>
        <w:t>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kutjupa-kutjupa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nguwanpa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palya</w:t>
      </w:r>
      <w:r w:rsidRPr="00BE7A4B">
        <w:rPr>
          <w:rFonts w:cs="Arial"/>
          <w:color w:val="000000" w:themeColor="text1"/>
          <w:u w:val="single"/>
        </w:rPr>
        <w:t>n</w:t>
      </w:r>
      <w:r w:rsidRPr="00BE7A4B">
        <w:rPr>
          <w:rFonts w:cs="Arial"/>
          <w:color w:val="000000" w:themeColor="text1"/>
        </w:rPr>
        <w:t>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nyuntumpa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maniku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nyara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palunya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lipulankula</w:t>
      </w:r>
      <w:proofErr w:type="spellEnd"/>
      <w:r w:rsidRPr="00BE7A4B">
        <w:rPr>
          <w:rFonts w:cs="Arial"/>
          <w:color w:val="000000" w:themeColor="text1"/>
        </w:rPr>
        <w:t>?</w:t>
      </w:r>
    </w:p>
    <w:p w14:paraId="762F309A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BE7A4B">
        <w:rPr>
          <w:rFonts w:cs="Arial"/>
          <w:color w:val="000000" w:themeColor="text1"/>
        </w:rPr>
        <w:t>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 w:rsidRPr="00BE7A4B">
        <w:rPr>
          <w:rFonts w:cs="Arial"/>
          <w:color w:val="000000" w:themeColor="text1"/>
        </w:rPr>
        <w:t xml:space="preserve"> Income Management-</w:t>
      </w:r>
      <w:proofErr w:type="spellStart"/>
      <w:r w:rsidRPr="00BE7A4B">
        <w:rPr>
          <w:rFonts w:cs="Arial"/>
          <w:color w:val="000000" w:themeColor="text1"/>
        </w:rPr>
        <w:t>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nyuntumpa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a</w:t>
      </w:r>
      <w:r w:rsidRPr="00BE7A4B">
        <w:rPr>
          <w:rFonts w:cs="Arial"/>
          <w:color w:val="000000" w:themeColor="text1"/>
          <w:u w:val="single"/>
        </w:rPr>
        <w:t>l</w:t>
      </w:r>
      <w:r w:rsidRPr="00BE7A4B">
        <w:rPr>
          <w:rFonts w:cs="Arial"/>
          <w:color w:val="000000" w:themeColor="text1"/>
        </w:rPr>
        <w:t>a</w:t>
      </w:r>
      <w:r w:rsidRPr="00BE7A4B">
        <w:rPr>
          <w:rFonts w:cs="Arial"/>
          <w:color w:val="000000" w:themeColor="text1"/>
          <w:u w:val="single"/>
        </w:rPr>
        <w:t>n</w:t>
      </w:r>
      <w:r w:rsidRPr="00BE7A4B">
        <w:rPr>
          <w:rFonts w:cs="Arial"/>
          <w:color w:val="000000" w:themeColor="text1"/>
        </w:rPr>
        <w:t>i</w:t>
      </w:r>
      <w:proofErr w:type="spellEnd"/>
      <w:r w:rsidRPr="00BE7A4B">
        <w:rPr>
          <w:rFonts w:cs="Arial"/>
          <w:color w:val="000000" w:themeColor="text1"/>
        </w:rPr>
        <w:t xml:space="preserve"> 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 w:rsidRPr="00BE7A4B">
        <w:rPr>
          <w:rFonts w:cs="Arial"/>
          <w:color w:val="000000" w:themeColor="text1"/>
        </w:rPr>
        <w:t xml:space="preserve"> Income Management account </w:t>
      </w:r>
      <w:proofErr w:type="spellStart"/>
      <w:r w:rsidRPr="00BE7A4B">
        <w:rPr>
          <w:rFonts w:cs="Arial"/>
          <w:color w:val="000000" w:themeColor="text1"/>
        </w:rPr>
        <w:t>munun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mantjini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SmartCard</w:t>
      </w:r>
      <w:proofErr w:type="spellEnd"/>
      <w:r w:rsidRPr="00BE7A4B">
        <w:rPr>
          <w:rFonts w:cs="Arial"/>
          <w:color w:val="000000" w:themeColor="text1"/>
        </w:rPr>
        <w:t xml:space="preserve">, </w:t>
      </w:r>
      <w:proofErr w:type="spellStart"/>
      <w:r w:rsidRPr="00BE7A4B">
        <w:rPr>
          <w:rFonts w:cs="Arial"/>
          <w:color w:val="000000" w:themeColor="text1"/>
        </w:rPr>
        <w:t>palatja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BasicsCard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pu</w:t>
      </w:r>
      <w:r w:rsidRPr="00BE7A4B">
        <w:rPr>
          <w:rFonts w:cs="Arial"/>
          <w:color w:val="000000" w:themeColor="text1"/>
          <w:u w:val="single"/>
        </w:rPr>
        <w:t>r</w:t>
      </w:r>
      <w:r w:rsidRPr="00BE7A4B">
        <w:rPr>
          <w:rFonts w:cs="Arial"/>
          <w:color w:val="000000" w:themeColor="text1"/>
        </w:rPr>
        <w:t>unypa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palu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kutjupa-kutjupa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nguwanpa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palyani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BasicsCard-pangku</w:t>
      </w:r>
      <w:proofErr w:type="spellEnd"/>
      <w:r w:rsidRPr="00BE7A4B">
        <w:rPr>
          <w:rFonts w:cs="Arial"/>
          <w:color w:val="000000" w:themeColor="text1"/>
        </w:rPr>
        <w:t xml:space="preserve"> putu.</w:t>
      </w:r>
    </w:p>
    <w:p w14:paraId="0B6882A7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BE7A4B">
        <w:rPr>
          <w:rFonts w:cs="Arial"/>
          <w:color w:val="000000" w:themeColor="text1"/>
        </w:rPr>
        <w:t>Enhance</w:t>
      </w:r>
      <w:r>
        <w:rPr>
          <w:rFonts w:eastAsia="Batang" w:cs="Arial" w:hint="eastAsia"/>
          <w:color w:val="000000" w:themeColor="text1"/>
          <w:lang w:eastAsia="ko-KR"/>
        </w:rPr>
        <w:t>d</w:t>
      </w:r>
      <w:r w:rsidRPr="00BE7A4B">
        <w:rPr>
          <w:rFonts w:cs="Arial"/>
          <w:color w:val="000000" w:themeColor="text1"/>
        </w:rPr>
        <w:t xml:space="preserve"> Income Management-</w:t>
      </w:r>
      <w:proofErr w:type="spellStart"/>
      <w:r w:rsidRPr="00BE7A4B">
        <w:rPr>
          <w:rFonts w:cs="Arial"/>
          <w:color w:val="000000" w:themeColor="text1"/>
        </w:rPr>
        <w:t>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online </w:t>
      </w:r>
      <w:proofErr w:type="spellStart"/>
      <w:r w:rsidRPr="00BE7A4B">
        <w:rPr>
          <w:rFonts w:cs="Arial"/>
          <w:color w:val="000000" w:themeColor="text1"/>
        </w:rPr>
        <w:t>payamilani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mai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, bill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 BPAY-</w:t>
      </w:r>
      <w:proofErr w:type="spellStart"/>
      <w:r w:rsidRPr="00BE7A4B">
        <w:rPr>
          <w:rFonts w:cs="Arial"/>
          <w:color w:val="000000" w:themeColor="text1"/>
        </w:rPr>
        <w:t>lawanu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munu</w:t>
      </w:r>
      <w:proofErr w:type="spellEnd"/>
      <w:r w:rsidRPr="00BE7A4B">
        <w:rPr>
          <w:rFonts w:cs="Arial"/>
          <w:color w:val="000000" w:themeColor="text1"/>
        </w:rPr>
        <w:t xml:space="preserve"> balance </w:t>
      </w:r>
      <w:proofErr w:type="spellStart"/>
      <w:r w:rsidRPr="00BE7A4B">
        <w:rPr>
          <w:rFonts w:cs="Arial"/>
          <w:color w:val="000000" w:themeColor="text1"/>
        </w:rPr>
        <w:t>nyanganyi</w:t>
      </w:r>
      <w:proofErr w:type="spellEnd"/>
      <w:r w:rsidRPr="00BE7A4B">
        <w:rPr>
          <w:rFonts w:cs="Arial"/>
          <w:color w:val="000000" w:themeColor="text1"/>
        </w:rPr>
        <w:t xml:space="preserve">, </w:t>
      </w:r>
      <w:proofErr w:type="spellStart"/>
      <w:r w:rsidRPr="00BE7A4B">
        <w:rPr>
          <w:rFonts w:cs="Arial"/>
          <w:color w:val="000000" w:themeColor="text1"/>
        </w:rPr>
        <w:t>alatji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panya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nyanganyi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yaaltjitu</w:t>
      </w:r>
      <w:proofErr w:type="spellEnd"/>
      <w:r w:rsidRPr="00BE7A4B">
        <w:rPr>
          <w:rFonts w:cs="Arial"/>
          <w:color w:val="000000" w:themeColor="text1"/>
        </w:rPr>
        <w:t xml:space="preserve"> mani </w:t>
      </w:r>
      <w:proofErr w:type="spellStart"/>
      <w:r w:rsidRPr="00BE7A4B">
        <w:rPr>
          <w:rFonts w:cs="Arial"/>
          <w:color w:val="000000" w:themeColor="text1"/>
        </w:rPr>
        <w:t>ngarinyi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kutjupa-kutjupa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payamilantjaku</w:t>
      </w:r>
      <w:proofErr w:type="spellEnd"/>
      <w:r w:rsidRPr="00BE7A4B">
        <w:rPr>
          <w:rFonts w:cs="Arial"/>
          <w:color w:val="000000" w:themeColor="text1"/>
        </w:rPr>
        <w:t>.</w:t>
      </w:r>
    </w:p>
    <w:p w14:paraId="4368FA23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tjingu</w:t>
      </w:r>
      <w:r w:rsidRPr="00BE7A4B">
        <w:rPr>
          <w:rFonts w:cs="Arial"/>
          <w:color w:val="000000" w:themeColor="text1"/>
          <w:u w:val="single"/>
        </w:rPr>
        <w:t>r</w:t>
      </w:r>
      <w:r w:rsidRPr="00BE7A4B">
        <w:rPr>
          <w:rFonts w:cs="Arial"/>
          <w:color w:val="000000" w:themeColor="text1"/>
        </w:rPr>
        <w:t>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SmartCard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tjunanyi</w:t>
      </w:r>
      <w:proofErr w:type="spellEnd"/>
      <w:r w:rsidRPr="00BE7A4B">
        <w:rPr>
          <w:rFonts w:cs="Arial"/>
          <w:color w:val="000000" w:themeColor="text1"/>
        </w:rPr>
        <w:t xml:space="preserve"> digital wallet-</w:t>
      </w:r>
      <w:proofErr w:type="spellStart"/>
      <w:r w:rsidRPr="00BE7A4B">
        <w:rPr>
          <w:rFonts w:cs="Arial"/>
          <w:color w:val="000000" w:themeColor="text1"/>
        </w:rPr>
        <w:t>pangka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talaponangka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kutjupa-kutjupa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</w:t>
      </w:r>
      <w:r w:rsidRPr="00BE7A4B">
        <w:rPr>
          <w:rFonts w:cs="Arial"/>
          <w:color w:val="000000" w:themeColor="text1"/>
          <w:u w:val="single"/>
        </w:rPr>
        <w:t>t</w:t>
      </w:r>
      <w:r w:rsidRPr="00BE7A4B">
        <w:rPr>
          <w:rFonts w:cs="Arial"/>
          <w:color w:val="000000" w:themeColor="text1"/>
        </w:rPr>
        <w:t>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mapalkungku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payamilantjaku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tjuwangka</w:t>
      </w:r>
      <w:proofErr w:type="spellEnd"/>
      <w:r w:rsidRPr="00BE7A4B">
        <w:rPr>
          <w:rFonts w:cs="Arial"/>
          <w:color w:val="000000" w:themeColor="text1"/>
        </w:rPr>
        <w:t>.</w:t>
      </w:r>
    </w:p>
    <w:p w14:paraId="2D50F6C5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Ngana</w:t>
      </w:r>
      <w:r w:rsidRPr="00BE7A4B">
        <w:rPr>
          <w:rFonts w:cs="Arial"/>
          <w:color w:val="000000" w:themeColor="text1"/>
          <w:u w:val="single"/>
        </w:rPr>
        <w:t>n</w:t>
      </w:r>
      <w:r w:rsidRPr="00BE7A4B">
        <w:rPr>
          <w:rFonts w:cs="Arial"/>
          <w:color w:val="000000" w:themeColor="text1"/>
        </w:rPr>
        <w:t>ala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wangka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mukuringanyi</w:t>
      </w:r>
      <w:proofErr w:type="spellEnd"/>
      <w:r w:rsidRPr="00BE7A4B">
        <w:rPr>
          <w:rFonts w:cs="Arial"/>
          <w:color w:val="000000" w:themeColor="text1"/>
        </w:rPr>
        <w:t xml:space="preserve"> Income Management </w:t>
      </w:r>
      <w:proofErr w:type="spellStart"/>
      <w:r w:rsidRPr="00BE7A4B">
        <w:rPr>
          <w:rFonts w:cs="Arial"/>
          <w:color w:val="000000" w:themeColor="text1"/>
        </w:rPr>
        <w:t>wantira</w:t>
      </w:r>
      <w:proofErr w:type="spellEnd"/>
      <w:r w:rsidRPr="00BE7A4B">
        <w:rPr>
          <w:rFonts w:cs="Arial"/>
          <w:color w:val="000000" w:themeColor="text1"/>
        </w:rPr>
        <w:t xml:space="preserve"> enhanced Income management </w:t>
      </w:r>
      <w:proofErr w:type="spellStart"/>
      <w:r w:rsidRPr="00BE7A4B">
        <w:rPr>
          <w:rFonts w:cs="Arial"/>
          <w:color w:val="000000" w:themeColor="text1"/>
        </w:rPr>
        <w:t>lipulankuntjaku</w:t>
      </w:r>
      <w:proofErr w:type="spellEnd"/>
      <w:r w:rsidRPr="00BE7A4B">
        <w:rPr>
          <w:rFonts w:cs="Arial"/>
          <w:color w:val="000000" w:themeColor="text1"/>
        </w:rPr>
        <w:t>.</w:t>
      </w:r>
    </w:p>
    <w:p w14:paraId="1617A62E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tjingu</w:t>
      </w:r>
      <w:r w:rsidRPr="00BE7A4B">
        <w:rPr>
          <w:rFonts w:cs="Arial"/>
          <w:color w:val="000000" w:themeColor="text1"/>
          <w:u w:val="single"/>
        </w:rPr>
        <w:t>r</w:t>
      </w:r>
      <w:r w:rsidRPr="00BE7A4B">
        <w:rPr>
          <w:rFonts w:cs="Arial"/>
          <w:color w:val="000000" w:themeColor="text1"/>
        </w:rPr>
        <w:t>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r w:rsidRPr="00BE7A4B">
        <w:t xml:space="preserve">enhanced Income Management </w:t>
      </w:r>
      <w:proofErr w:type="spellStart"/>
      <w:r w:rsidRPr="00BE7A4B">
        <w:t>lipulankuku</w:t>
      </w:r>
      <w:proofErr w:type="spellEnd"/>
      <w:r w:rsidRPr="00BE7A4B">
        <w:t xml:space="preserve">, </w:t>
      </w:r>
      <w:proofErr w:type="spellStart"/>
      <w:r w:rsidRPr="00BE7A4B">
        <w:t>nyuntumpa</w:t>
      </w:r>
      <w:proofErr w:type="spellEnd"/>
      <w:r w:rsidRPr="00BE7A4B">
        <w:t xml:space="preserve"> Centrelink payment </w:t>
      </w:r>
      <w:proofErr w:type="spellStart"/>
      <w:r w:rsidRPr="00BE7A4B">
        <w:t>panyan</w:t>
      </w:r>
      <w:proofErr w:type="spellEnd"/>
      <w:r w:rsidRPr="00BE7A4B">
        <w:t xml:space="preserve"> </w:t>
      </w:r>
      <w:proofErr w:type="spellStart"/>
      <w:r w:rsidRPr="00BE7A4B">
        <w:t>mantjilpai</w:t>
      </w:r>
      <w:proofErr w:type="spellEnd"/>
      <w:r w:rsidRPr="00BE7A4B">
        <w:t xml:space="preserve"> Services Australia-</w:t>
      </w:r>
      <w:proofErr w:type="spellStart"/>
      <w:r w:rsidRPr="00BE7A4B">
        <w:t>languru</w:t>
      </w:r>
      <w:proofErr w:type="spellEnd"/>
      <w:r w:rsidRPr="00BE7A4B">
        <w:t xml:space="preserve">, </w:t>
      </w:r>
      <w:proofErr w:type="spellStart"/>
      <w:r w:rsidRPr="00BE7A4B">
        <w:t>tjaintjaringkuntja</w:t>
      </w:r>
      <w:proofErr w:type="spellEnd"/>
      <w:r w:rsidRPr="00BE7A4B">
        <w:t xml:space="preserve"> </w:t>
      </w:r>
      <w:proofErr w:type="spellStart"/>
      <w:r w:rsidRPr="00BE7A4B">
        <w:t>wiya</w:t>
      </w:r>
      <w:proofErr w:type="spellEnd"/>
      <w:r w:rsidRPr="00BE7A4B">
        <w:t>.</w:t>
      </w:r>
    </w:p>
    <w:p w14:paraId="244EF88C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Northern Territory-la </w:t>
      </w:r>
      <w:proofErr w:type="spellStart"/>
      <w:r w:rsidRPr="00BE7A4B">
        <w:rPr>
          <w:rFonts w:cs="Arial"/>
          <w:color w:val="000000" w:themeColor="text1"/>
        </w:rPr>
        <w:t>nyinanyi</w:t>
      </w:r>
      <w:proofErr w:type="spellEnd"/>
      <w:r w:rsidRPr="00BE7A4B">
        <w:rPr>
          <w:rFonts w:cs="Arial"/>
          <w:color w:val="000000" w:themeColor="text1"/>
        </w:rPr>
        <w:t xml:space="preserve">,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kulilku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tjingu</w:t>
      </w:r>
      <w:r w:rsidRPr="00BE7A4B">
        <w:rPr>
          <w:rFonts w:cs="Arial"/>
          <w:color w:val="000000" w:themeColor="text1"/>
          <w:u w:val="single"/>
        </w:rPr>
        <w:t>r</w:t>
      </w:r>
      <w:r w:rsidRPr="00BE7A4B">
        <w:rPr>
          <w:rFonts w:cs="Arial"/>
          <w:color w:val="000000" w:themeColor="text1"/>
        </w:rPr>
        <w:t>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r w:rsidRPr="00BE7A4B">
        <w:t xml:space="preserve">Services Australia </w:t>
      </w:r>
      <w:proofErr w:type="spellStart"/>
      <w:r w:rsidRPr="00BE7A4B">
        <w:t>munta</w:t>
      </w:r>
      <w:proofErr w:type="spellEnd"/>
      <w:r w:rsidRPr="00BE7A4B">
        <w:t xml:space="preserve"> Traditional Credit Union, </w:t>
      </w:r>
      <w:proofErr w:type="spellStart"/>
      <w:r w:rsidRPr="00BE7A4B">
        <w:t>ini</w:t>
      </w:r>
      <w:proofErr w:type="spellEnd"/>
      <w:r w:rsidRPr="00BE7A4B">
        <w:t xml:space="preserve"> </w:t>
      </w:r>
      <w:proofErr w:type="spellStart"/>
      <w:r w:rsidRPr="00BE7A4B">
        <w:t>kutjupa</w:t>
      </w:r>
      <w:proofErr w:type="spellEnd"/>
      <w:r w:rsidRPr="00BE7A4B">
        <w:t xml:space="preserve"> TCU-</w:t>
      </w:r>
      <w:proofErr w:type="spellStart"/>
      <w:r w:rsidRPr="00BE7A4B">
        <w:t>nya</w:t>
      </w:r>
      <w:proofErr w:type="spellEnd"/>
      <w:r w:rsidRPr="00BE7A4B">
        <w:t xml:space="preserve"> </w:t>
      </w:r>
      <w:proofErr w:type="spellStart"/>
      <w:r w:rsidRPr="00BE7A4B">
        <w:t>nyuntumpa</w:t>
      </w:r>
      <w:proofErr w:type="spellEnd"/>
      <w:r w:rsidRPr="00BE7A4B">
        <w:t xml:space="preserve"> enhanced Income Management account </w:t>
      </w:r>
      <w:proofErr w:type="spellStart"/>
      <w:r w:rsidRPr="00BE7A4B">
        <w:t>munu</w:t>
      </w:r>
      <w:proofErr w:type="spellEnd"/>
      <w:r w:rsidRPr="00BE7A4B">
        <w:t xml:space="preserve"> </w:t>
      </w:r>
      <w:proofErr w:type="spellStart"/>
      <w:r w:rsidRPr="00BE7A4B">
        <w:t>SmartCard</w:t>
      </w:r>
      <w:proofErr w:type="spellEnd"/>
      <w:r w:rsidRPr="00BE7A4B">
        <w:t xml:space="preserve"> </w:t>
      </w:r>
      <w:proofErr w:type="spellStart"/>
      <w:r w:rsidRPr="00BE7A4B">
        <w:t>lipula</w:t>
      </w:r>
      <w:r w:rsidRPr="00BE7A4B">
        <w:rPr>
          <w:u w:val="single"/>
        </w:rPr>
        <w:t>r</w:t>
      </w:r>
      <w:r w:rsidRPr="00BE7A4B">
        <w:t>a</w:t>
      </w:r>
      <w:proofErr w:type="spellEnd"/>
      <w:r w:rsidRPr="00BE7A4B">
        <w:t xml:space="preserve"> </w:t>
      </w:r>
      <w:proofErr w:type="spellStart"/>
      <w:r w:rsidRPr="00BE7A4B">
        <w:t>nyakukatiku</w:t>
      </w:r>
      <w:proofErr w:type="spellEnd"/>
      <w:r w:rsidRPr="00BE7A4B">
        <w:t>.</w:t>
      </w:r>
    </w:p>
    <w:p w14:paraId="00EB7572" w14:textId="77777777" w:rsidR="000D0D06" w:rsidRPr="00BE7A4B" w:rsidRDefault="000D0D06" w:rsidP="000D0D06">
      <w:pPr>
        <w:spacing w:before="1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r w:rsidRPr="00BE7A4B">
        <w:t xml:space="preserve">enhanced Income Management </w:t>
      </w:r>
      <w:proofErr w:type="spellStart"/>
      <w:r w:rsidRPr="00BE7A4B">
        <w:t>lipu</w:t>
      </w:r>
      <w:r w:rsidRPr="00BE7A4B">
        <w:rPr>
          <w:u w:val="single"/>
        </w:rPr>
        <w:t>l</w:t>
      </w:r>
      <w:r w:rsidRPr="00BE7A4B">
        <w:t>a</w:t>
      </w:r>
      <w:r w:rsidRPr="00BE7A4B">
        <w:rPr>
          <w:u w:val="single"/>
        </w:rPr>
        <w:t>r</w:t>
      </w:r>
      <w:r w:rsidRPr="00BE7A4B">
        <w:t>a</w:t>
      </w:r>
      <w:proofErr w:type="spellEnd"/>
      <w:r w:rsidRPr="00BE7A4B">
        <w:t xml:space="preserve"> pu</w:t>
      </w:r>
      <w:r w:rsidRPr="00BE7A4B">
        <w:rPr>
          <w:u w:val="single"/>
        </w:rPr>
        <w:t>t</w:t>
      </w:r>
      <w:r w:rsidRPr="00BE7A4B">
        <w:t xml:space="preserve">u </w:t>
      </w:r>
      <w:proofErr w:type="spellStart"/>
      <w:r w:rsidRPr="00BE7A4B">
        <w:t>pi</w:t>
      </w:r>
      <w:r w:rsidRPr="00BE7A4B">
        <w:rPr>
          <w:u w:val="single"/>
        </w:rPr>
        <w:t>r</w:t>
      </w:r>
      <w:r w:rsidRPr="00BE7A4B">
        <w:t>uku</w:t>
      </w:r>
      <w:proofErr w:type="spellEnd"/>
      <w:r w:rsidRPr="00BE7A4B">
        <w:t xml:space="preserve"> Income Management </w:t>
      </w:r>
      <w:proofErr w:type="spellStart"/>
      <w:r w:rsidRPr="00BE7A4B">
        <w:t>lipulananyi</w:t>
      </w:r>
      <w:proofErr w:type="spellEnd"/>
      <w:r w:rsidRPr="00BE7A4B">
        <w:t>.</w:t>
      </w:r>
    </w:p>
    <w:p w14:paraId="64055714" w14:textId="77777777" w:rsidR="000D0D06" w:rsidRPr="000D0D06" w:rsidRDefault="000D0D06" w:rsidP="000D0D06">
      <w:pPr>
        <w:spacing w:before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</w:rPr>
      </w:pPr>
      <w:proofErr w:type="spellStart"/>
      <w:r w:rsidRPr="00BE7A4B">
        <w:rPr>
          <w:rFonts w:cs="Arial"/>
          <w:b/>
          <w:bCs/>
          <w:color w:val="000000" w:themeColor="text1"/>
        </w:rPr>
        <w:t>Nyuntu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E7A4B">
        <w:rPr>
          <w:rFonts w:cs="Arial"/>
          <w:b/>
          <w:bCs/>
          <w:color w:val="000000" w:themeColor="text1"/>
        </w:rPr>
        <w:t>mukuringanyi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enhanced Income Management </w:t>
      </w:r>
      <w:proofErr w:type="spellStart"/>
      <w:r w:rsidRPr="00BE7A4B">
        <w:rPr>
          <w:rFonts w:cs="Arial"/>
          <w:b/>
          <w:bCs/>
          <w:color w:val="000000" w:themeColor="text1"/>
        </w:rPr>
        <w:t>palyantjikitja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E7A4B">
        <w:rPr>
          <w:rFonts w:cs="Arial"/>
          <w:b/>
          <w:bCs/>
          <w:color w:val="000000" w:themeColor="text1"/>
        </w:rPr>
        <w:t>munta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E7A4B">
        <w:rPr>
          <w:rFonts w:cs="Arial"/>
          <w:b/>
          <w:bCs/>
          <w:color w:val="000000" w:themeColor="text1"/>
        </w:rPr>
        <w:t>nintiringkuntjikitja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, </w:t>
      </w:r>
      <w:proofErr w:type="spellStart"/>
      <w:r w:rsidRPr="00BE7A4B">
        <w:rPr>
          <w:rFonts w:cs="Arial"/>
          <w:b/>
          <w:bCs/>
          <w:color w:val="000000" w:themeColor="text1"/>
        </w:rPr>
        <w:t>nyanga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BE7A4B">
        <w:rPr>
          <w:rFonts w:cs="Arial"/>
          <w:b/>
          <w:bCs/>
          <w:color w:val="000000" w:themeColor="text1"/>
        </w:rPr>
        <w:t>alatji</w:t>
      </w:r>
      <w:proofErr w:type="spellEnd"/>
      <w:r w:rsidRPr="00BE7A4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0D0D06">
        <w:rPr>
          <w:rFonts w:cs="Arial"/>
          <w:b/>
          <w:bCs/>
          <w:color w:val="000000" w:themeColor="text1"/>
        </w:rPr>
        <w:t>palyala</w:t>
      </w:r>
      <w:proofErr w:type="spellEnd"/>
      <w:r w:rsidRPr="000D0D06">
        <w:rPr>
          <w:rFonts w:cs="Arial"/>
          <w:b/>
          <w:bCs/>
          <w:color w:val="000000" w:themeColor="text1"/>
        </w:rPr>
        <w:t>:</w:t>
      </w:r>
    </w:p>
    <w:p w14:paraId="3BEA763D" w14:textId="77777777" w:rsidR="000D0D06" w:rsidRPr="000D0D06" w:rsidRDefault="000D0D06" w:rsidP="000D0D06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D0D06">
        <w:rPr>
          <w:rFonts w:cs="Arial"/>
          <w:color w:val="000000" w:themeColor="text1"/>
        </w:rPr>
        <w:t>Nyangatja</w:t>
      </w:r>
      <w:proofErr w:type="spellEnd"/>
      <w:r w:rsidRPr="000D0D06">
        <w:rPr>
          <w:rFonts w:cs="Arial"/>
          <w:color w:val="000000" w:themeColor="text1"/>
        </w:rPr>
        <w:t xml:space="preserve"> </w:t>
      </w:r>
      <w:proofErr w:type="spellStart"/>
      <w:r w:rsidRPr="000D0D06">
        <w:rPr>
          <w:rFonts w:cs="Arial"/>
          <w:color w:val="000000" w:themeColor="text1"/>
        </w:rPr>
        <w:t>tjura</w:t>
      </w:r>
      <w:proofErr w:type="spellEnd"/>
      <w:r w:rsidRPr="000D0D06">
        <w:rPr>
          <w:rFonts w:cs="Arial"/>
          <w:color w:val="000000" w:themeColor="text1"/>
        </w:rPr>
        <w:t xml:space="preserve"> internet-</w:t>
      </w:r>
      <w:proofErr w:type="spellStart"/>
      <w:r w:rsidRPr="000D0D06">
        <w:rPr>
          <w:rFonts w:cs="Arial"/>
          <w:color w:val="000000" w:themeColor="text1"/>
        </w:rPr>
        <w:t>pangka</w:t>
      </w:r>
      <w:proofErr w:type="spellEnd"/>
      <w:r w:rsidRPr="000D0D06">
        <w:rPr>
          <w:rFonts w:cs="Arial"/>
          <w:color w:val="000000" w:themeColor="text1"/>
        </w:rPr>
        <w:t xml:space="preserve"> </w:t>
      </w:r>
      <w:r w:rsidRPr="000D0D06">
        <w:t>Services Australia</w:t>
      </w:r>
      <w:r w:rsidRPr="000D0D06">
        <w:rPr>
          <w:rFonts w:eastAsia="Batang" w:hint="eastAsia"/>
          <w:lang w:eastAsia="ko-KR"/>
        </w:rPr>
        <w:t>.</w:t>
      </w:r>
      <w:r w:rsidRPr="000D0D06">
        <w:t>gov</w:t>
      </w:r>
      <w:r w:rsidRPr="000D0D06">
        <w:rPr>
          <w:rFonts w:eastAsia="Batang" w:hint="eastAsia"/>
          <w:lang w:eastAsia="ko-KR"/>
        </w:rPr>
        <w:t>.</w:t>
      </w:r>
      <w:r w:rsidRPr="000D0D06">
        <w:t>au</w:t>
      </w:r>
      <w:r w:rsidRPr="000D0D06">
        <w:rPr>
          <w:rFonts w:eastAsia="Batang" w:hint="eastAsia"/>
          <w:lang w:eastAsia="ko-KR"/>
        </w:rPr>
        <w:t>/</w:t>
      </w:r>
      <w:proofErr w:type="spellStart"/>
      <w:r w:rsidRPr="000D0D06">
        <w:t>SmartCard</w:t>
      </w:r>
      <w:proofErr w:type="spellEnd"/>
    </w:p>
    <w:p w14:paraId="757904B9" w14:textId="77777777" w:rsidR="000D0D06" w:rsidRPr="000D0D06" w:rsidRDefault="000D0D06" w:rsidP="000D0D06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E7A4B">
        <w:rPr>
          <w:rFonts w:cs="Arial"/>
          <w:color w:val="000000" w:themeColor="text1"/>
        </w:rPr>
        <w:t>Ringamilala</w:t>
      </w:r>
      <w:proofErr w:type="spellEnd"/>
      <w:r w:rsidRPr="00BE7A4B">
        <w:rPr>
          <w:rFonts w:cs="Arial"/>
          <w:color w:val="000000" w:themeColor="text1"/>
        </w:rPr>
        <w:t xml:space="preserve"> 1800 252 604 (</w:t>
      </w:r>
      <w:proofErr w:type="spellStart"/>
      <w:r w:rsidRPr="00BE7A4B">
        <w:rPr>
          <w:rFonts w:cs="Arial"/>
          <w:color w:val="000000" w:themeColor="text1"/>
        </w:rPr>
        <w:t>tjapila</w:t>
      </w:r>
      <w:proofErr w:type="spellEnd"/>
      <w:r w:rsidRPr="00BE7A4B">
        <w:rPr>
          <w:rFonts w:cs="Arial"/>
          <w:color w:val="000000" w:themeColor="text1"/>
        </w:rPr>
        <w:t xml:space="preserve"> interpreter </w:t>
      </w:r>
      <w:proofErr w:type="spellStart"/>
      <w:r w:rsidRPr="00BE7A4B">
        <w:rPr>
          <w:rFonts w:cs="Arial"/>
          <w:color w:val="000000" w:themeColor="text1"/>
        </w:rPr>
        <w:t>alpamilara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wangkantjaku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nyuntu</w:t>
      </w:r>
      <w:proofErr w:type="spellEnd"/>
      <w:r w:rsidRPr="00BE7A4B">
        <w:rPr>
          <w:rFonts w:cs="Arial"/>
          <w:color w:val="000000" w:themeColor="text1"/>
        </w:rPr>
        <w:t xml:space="preserve"> </w:t>
      </w:r>
      <w:proofErr w:type="spellStart"/>
      <w:r w:rsidRPr="00BE7A4B">
        <w:rPr>
          <w:rFonts w:cs="Arial"/>
          <w:color w:val="000000" w:themeColor="text1"/>
        </w:rPr>
        <w:t>mukuringkula</w:t>
      </w:r>
      <w:proofErr w:type="spellEnd"/>
      <w:r w:rsidRPr="00BE7A4B">
        <w:rPr>
          <w:rFonts w:cs="Arial"/>
          <w:color w:val="000000" w:themeColor="text1"/>
        </w:rPr>
        <w:t>),</w:t>
      </w:r>
    </w:p>
    <w:p w14:paraId="50A3D6AB" w14:textId="32294CEE" w:rsidR="00EE0EBF" w:rsidRPr="000D0D06" w:rsidRDefault="000D0D06" w:rsidP="000D0D06">
      <w:pPr>
        <w:pStyle w:val="ListParagraph"/>
        <w:numPr>
          <w:ilvl w:val="0"/>
          <w:numId w:val="23"/>
        </w:numPr>
        <w:spacing w:before="160" w:after="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0D0D06">
        <w:rPr>
          <w:rFonts w:cs="Arial"/>
          <w:color w:val="000000" w:themeColor="text1"/>
        </w:rPr>
        <w:lastRenderedPageBreak/>
        <w:t>Ankula</w:t>
      </w:r>
      <w:proofErr w:type="spellEnd"/>
      <w:r w:rsidRPr="000D0D06">
        <w:rPr>
          <w:rFonts w:cs="Arial"/>
          <w:color w:val="000000" w:themeColor="text1"/>
        </w:rPr>
        <w:t xml:space="preserve"> </w:t>
      </w:r>
      <w:proofErr w:type="spellStart"/>
      <w:r w:rsidRPr="000D0D06">
        <w:rPr>
          <w:rFonts w:cs="Arial"/>
          <w:color w:val="000000" w:themeColor="text1"/>
        </w:rPr>
        <w:t>ilangku</w:t>
      </w:r>
      <w:proofErr w:type="spellEnd"/>
      <w:r w:rsidRPr="000D0D06">
        <w:rPr>
          <w:rFonts w:cs="Arial"/>
          <w:color w:val="000000" w:themeColor="text1"/>
        </w:rPr>
        <w:t xml:space="preserve"> service centre </w:t>
      </w:r>
      <w:proofErr w:type="spellStart"/>
      <w:r w:rsidRPr="000D0D06">
        <w:rPr>
          <w:rFonts w:cs="Arial"/>
          <w:color w:val="000000" w:themeColor="text1"/>
        </w:rPr>
        <w:t>nyawa</w:t>
      </w:r>
      <w:proofErr w:type="spellEnd"/>
      <w:r w:rsidRPr="000D0D06">
        <w:rPr>
          <w:rFonts w:eastAsia="Batang" w:cs="Arial" w:hint="eastAsia"/>
          <w:color w:val="000000" w:themeColor="text1"/>
          <w:lang w:eastAsia="ko-KR"/>
        </w:rPr>
        <w:t>.</w:t>
      </w:r>
    </w:p>
    <w:sectPr w:rsidR="00EE0EBF" w:rsidRPr="000D0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CAA14" w14:textId="77777777" w:rsidR="000E02BA" w:rsidRDefault="000E02BA" w:rsidP="00B04ED8">
      <w:pPr>
        <w:spacing w:after="0" w:line="240" w:lineRule="auto"/>
      </w:pPr>
      <w:r>
        <w:separator/>
      </w:r>
    </w:p>
  </w:endnote>
  <w:endnote w:type="continuationSeparator" w:id="0">
    <w:p w14:paraId="749718E0" w14:textId="77777777" w:rsidR="000E02BA" w:rsidRDefault="000E02BA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20896" w14:textId="77777777" w:rsidR="000E02BA" w:rsidRDefault="000E02BA" w:rsidP="00B04ED8">
      <w:pPr>
        <w:spacing w:after="0" w:line="240" w:lineRule="auto"/>
      </w:pPr>
      <w:r>
        <w:separator/>
      </w:r>
    </w:p>
  </w:footnote>
  <w:footnote w:type="continuationSeparator" w:id="0">
    <w:p w14:paraId="44C9DF73" w14:textId="77777777" w:rsidR="000E02BA" w:rsidRDefault="000E02BA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6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5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8"/>
  </w:num>
  <w:num w:numId="24" w16cid:durableId="1322540261">
    <w:abstractNumId w:val="27"/>
  </w:num>
  <w:num w:numId="25" w16cid:durableId="553388690">
    <w:abstractNumId w:val="14"/>
  </w:num>
  <w:num w:numId="26" w16cid:durableId="1067461763">
    <w:abstractNumId w:val="17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3"/>
  </w:num>
  <w:num w:numId="30" w16cid:durableId="950085944">
    <w:abstractNumId w:val="2"/>
  </w:num>
  <w:num w:numId="31" w16cid:durableId="907307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0D0D06"/>
    <w:rsid w:val="000E02BA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70083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C34F3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84DD7"/>
    <w:rsid w:val="00CB5863"/>
    <w:rsid w:val="00CE2AE4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1724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2025-11-25T05:18:00Z</dcterms:created>
  <dcterms:modified xsi:type="dcterms:W3CDTF">2025-11-25T05:19:00Z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468E656993D93250B2421C7068F3EFE5</vt:lpwstr>
  </property>
  <property fmtid="{D5CDD505-2E9C-101B-9397-08002B2CF9AE}" pid="21" name="PM_Hash_Salt">
    <vt:lpwstr>A78684DC0C3E23C892601A88ED749495</vt:lpwstr>
  </property>
  <property fmtid="{D5CDD505-2E9C-101B-9397-08002B2CF9AE}" pid="22" name="PM_Hash_SHA1">
    <vt:lpwstr>EFEF5E5EFF119AFAE521320C6FFDC9C5181A103D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v=2024.1;a=SHA256;h=54FA06B89A34EC12EBF22CA4AA058B6E1EFAECD3CA97BB5B244B4A116F10BEB4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4294391b2dee4de59badeaf60452e7b4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